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828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王耀辉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2~3周</w:t>
      </w:r>
    </w:p>
    <w:bookmarkStart w:id="1" w:name="1182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临床病理技术进展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(r039011—001)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